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4878627" name="446b65e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794429" name="446b65e0-d41b-11f0-b5eb-79c6a036311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7623439" name="50c33020-d41b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0758999" name="50c33020-d41b-11f0-b5eb-79c6a036311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4498925" name="6513173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1740301" name="65131730-d41f-11f0-b5eb-79c6a036311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0236"/>
                  <wp:effectExtent l="0" t="0" r="0" b="0"/>
                  <wp:docPr id="1375124720" name="6d2cc290-d41f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1756056" name="6d2cc290-d41f-11f0-b5eb-79c6a036311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0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6952460" name="1842852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7502511" name="18428520-d420-11f0-b5eb-79c6a036311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8794677" name="1c7cac60-d420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4268658" name="1c7cac60-d420-11f0-b5eb-79c6a036311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VM-21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0998799" name="8982f41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5479350" name="8982f410-d423-11f0-b5eb-79c6a036311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4591807" name="8d79f7d0-d423-11f0-b5eb-79c6a036311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5207779" name="8d79f7d0-d423-11f0-b5eb-79c6a036311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